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pPr w:leftFromText="187" w:rightFromText="187" w:tblpYSpec="bottom"/>
        <w:tblOverlap w:val="never"/>
        <w:tblW w:w="0" w:type="auto"/>
        <w:tblBorders>
          <w:top w:val="dashed" w:sz="4" w:space="0" w:color="808080" w:themeColor="background1" w:themeShade="80"/>
          <w:left w:val="none" w:sz="0" w:space="0" w:color="auto"/>
          <w:bottom w:val="none" w:sz="0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9287"/>
      </w:tblGrid>
      <w:tr w:rsidR="002E5B67">
        <w:trPr>
          <w:trHeight w:val="576"/>
        </w:trPr>
        <w:tc>
          <w:tcPr>
            <w:tcW w:w="9576" w:type="dxa"/>
            <w:vAlign w:val="bottom"/>
          </w:tcPr>
          <w:p w:rsidR="002E5B67" w:rsidRDefault="002E5B67">
            <w:pPr>
              <w:rPr>
                <w:color w:val="808080" w:themeColor="background1" w:themeShade="80"/>
              </w:rPr>
            </w:pPr>
          </w:p>
        </w:tc>
      </w:tr>
    </w:tbl>
    <w:tbl>
      <w:tblPr>
        <w:tblStyle w:val="Mkatabulky"/>
        <w:tblW w:w="5000" w:type="pct"/>
        <w:jc w:val="center"/>
        <w:tblBorders>
          <w:top w:val="none" w:sz="0" w:space="0" w:color="auto"/>
          <w:left w:val="none" w:sz="0" w:space="0" w:color="auto"/>
          <w:bottom w:val="dashed" w:sz="6" w:space="0" w:color="808080" w:themeColor="background1" w:themeShade="80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/>
      </w:tblPr>
      <w:tblGrid>
        <w:gridCol w:w="4592"/>
        <w:gridCol w:w="4594"/>
      </w:tblGrid>
      <w:tr w:rsidR="002E5B67" w:rsidTr="00743C44">
        <w:trPr>
          <w:trHeight w:val="1800"/>
          <w:jc w:val="center"/>
        </w:trPr>
        <w:tc>
          <w:tcPr>
            <w:tcW w:w="4592" w:type="dxa"/>
            <w:tcMar>
              <w:left w:w="0" w:type="dxa"/>
              <w:right w:w="0" w:type="dxa"/>
            </w:tcMar>
            <w:vAlign w:val="bottom"/>
          </w:tcPr>
          <w:tbl>
            <w:tblPr>
              <w:tblStyle w:val="Mkatabul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236"/>
              <w:gridCol w:w="4356"/>
            </w:tblGrid>
            <w:tr w:rsidR="002E5B67" w:rsidTr="00743C44">
              <w:trPr>
                <w:trHeight w:val="1080"/>
              </w:trPr>
              <w:tc>
                <w:tcPr>
                  <w:tcW w:w="236" w:type="dxa"/>
                </w:tcPr>
                <w:p w:rsidR="002E5B67" w:rsidRDefault="002E5B67">
                  <w:pPr>
                    <w:pStyle w:val="Adresapjemce"/>
                  </w:pPr>
                </w:p>
              </w:tc>
              <w:tc>
                <w:tcPr>
                  <w:tcW w:w="4356" w:type="dxa"/>
                </w:tcPr>
                <w:p w:rsidR="002E5B67" w:rsidRDefault="002E5B67"/>
              </w:tc>
            </w:tr>
            <w:tr w:rsidR="002E5B67" w:rsidTr="00743C44">
              <w:tc>
                <w:tcPr>
                  <w:tcW w:w="236" w:type="dxa"/>
                </w:tcPr>
                <w:p w:rsidR="002E5B67" w:rsidRDefault="0084491D">
                  <w:pPr>
                    <w:pStyle w:val="Bezmezer"/>
                    <w:rPr>
                      <w:color w:val="9FB8CD" w:themeColor="accent2"/>
                      <w:sz w:val="36"/>
                      <w:szCs w:val="36"/>
                    </w:rPr>
                  </w:pPr>
                  <w:r>
                    <w:rPr>
                      <w:color w:val="9FB8CD" w:themeColor="accent2"/>
                      <w:sz w:val="36"/>
                      <w:szCs w:val="36"/>
                    </w:rPr>
                    <w:sym w:font="Wingdings 3" w:char="F07D"/>
                  </w:r>
                </w:p>
              </w:tc>
              <w:tc>
                <w:tcPr>
                  <w:tcW w:w="4356" w:type="dxa"/>
                </w:tcPr>
                <w:p w:rsidR="002E5B67" w:rsidRPr="00B863DA" w:rsidRDefault="00B863DA">
                  <w:pPr>
                    <w:pStyle w:val="Jmnopjemce"/>
                    <w:rPr>
                      <w:rFonts w:asciiTheme="minorHAnsi" w:hAnsiTheme="minorHAnsi"/>
                      <w:color w:val="727CA3" w:themeColor="accent1"/>
                    </w:rPr>
                  </w:pPr>
                  <w:r w:rsidRPr="00B863DA">
                    <w:rPr>
                      <w:rFonts w:asciiTheme="minorHAnsi" w:hAnsiTheme="minorHAnsi" w:cs="Arial"/>
                      <w:color w:val="27407A"/>
                      <w:sz w:val="18"/>
                      <w:szCs w:val="18"/>
                    </w:rPr>
                    <w:t>Ing. Renné Komínek</w:t>
                  </w:r>
                </w:p>
                <w:p w:rsidR="002E5B67" w:rsidRPr="00B863DA" w:rsidRDefault="00B863DA">
                  <w:pPr>
                    <w:pStyle w:val="Adresapjemce"/>
                    <w:rPr>
                      <w:rFonts w:asciiTheme="minorHAnsi" w:hAnsiTheme="minorHAnsi"/>
                    </w:rPr>
                  </w:pPr>
                  <w:r w:rsidRPr="00B863DA">
                    <w:rPr>
                      <w:rFonts w:asciiTheme="minorHAnsi" w:hAnsiTheme="minorHAnsi" w:cs="Arial"/>
                      <w:color w:val="27407A"/>
                    </w:rPr>
                    <w:t>Kochova 3975</w:t>
                  </w:r>
                  <w:r w:rsidRPr="00B863DA">
                    <w:rPr>
                      <w:rFonts w:asciiTheme="minorHAnsi" w:hAnsiTheme="minorHAnsi" w:cs="Arial"/>
                      <w:color w:val="27407A"/>
                    </w:rPr>
                    <w:br/>
                    <w:t>430 01 Chomutov</w:t>
                  </w:r>
                </w:p>
                <w:p w:rsidR="002E5B67" w:rsidRDefault="00B863DA">
                  <w:pPr>
                    <w:pStyle w:val="Adresapjemce"/>
                  </w:pPr>
                  <w:r>
                    <w:rPr>
                      <w:rFonts w:asciiTheme="minorHAnsi" w:hAnsiTheme="minorHAnsi" w:cs="Arial"/>
                      <w:color w:val="27407A"/>
                    </w:rPr>
                    <w:t xml:space="preserve">Telefon: </w:t>
                  </w:r>
                  <w:r w:rsidRPr="00B863DA">
                    <w:rPr>
                      <w:rFonts w:asciiTheme="minorHAnsi" w:hAnsiTheme="minorHAnsi" w:cs="Arial"/>
                      <w:color w:val="27407A"/>
                    </w:rPr>
                    <w:t>474614522</w:t>
                  </w:r>
                </w:p>
              </w:tc>
            </w:tr>
          </w:tbl>
          <w:p w:rsidR="002E5B67" w:rsidRDefault="002E5B67">
            <w:pPr>
              <w:pStyle w:val="Adresapjemce"/>
            </w:pPr>
          </w:p>
        </w:tc>
        <w:tc>
          <w:tcPr>
            <w:tcW w:w="4594" w:type="dxa"/>
          </w:tcPr>
          <w:sdt>
            <w:sdtPr>
              <w:id w:val="132277233"/>
              <w:placeholder>
                <w:docPart w:val="6467098F31DD4BA9883DE7062D26922D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Content>
              <w:p w:rsidR="002E5B67" w:rsidRDefault="008F494C">
                <w:pPr>
                  <w:pStyle w:val="Jmnoodeslatele"/>
                </w:pPr>
                <w:r>
                  <w:t>Robert Šatník</w:t>
                </w:r>
              </w:p>
            </w:sdtContent>
          </w:sdt>
          <w:p w:rsidR="002E5B67" w:rsidRDefault="00AA7CDB">
            <w:pPr>
              <w:pStyle w:val="Adresaodeslatele"/>
            </w:pPr>
            <w:r>
              <w:t>Robert Šatník</w:t>
            </w:r>
          </w:p>
          <w:p w:rsidR="00AA7CDB" w:rsidRDefault="00AA7CDB">
            <w:pPr>
              <w:pStyle w:val="Adresaodeslatele"/>
            </w:pPr>
            <w:r>
              <w:t>Řeznická 14/656</w:t>
            </w:r>
          </w:p>
          <w:p w:rsidR="00AA7CDB" w:rsidRDefault="00B863DA">
            <w:pPr>
              <w:pStyle w:val="Adresaodeslatele"/>
            </w:pPr>
            <w:r>
              <w:t xml:space="preserve">110 00 </w:t>
            </w:r>
            <w:r w:rsidR="00AA7CDB">
              <w:t>Praha 1</w:t>
            </w:r>
          </w:p>
          <w:p w:rsidR="002E5B67" w:rsidRDefault="0084491D" w:rsidP="00AA7CDB">
            <w:pPr>
              <w:pStyle w:val="Adresaodeslatele"/>
            </w:pPr>
            <w:r>
              <w:t xml:space="preserve">Telefon: </w:t>
            </w:r>
            <w:r w:rsidR="00950152">
              <w:t>731 800 6</w:t>
            </w:r>
            <w:r w:rsidR="00AA7CDB">
              <w:t>00</w:t>
            </w:r>
          </w:p>
        </w:tc>
      </w:tr>
    </w:tbl>
    <w:p w:rsidR="002E5B67" w:rsidRDefault="002E5B67"/>
    <w:p w:rsidR="00B863DA" w:rsidRPr="00B863DA" w:rsidRDefault="003E0FAB">
      <w:pPr>
        <w:rPr>
          <w:b/>
        </w:rPr>
      </w:pPr>
      <w:r>
        <w:rPr>
          <w:b/>
        </w:rPr>
        <w:t>Věc: Oficiá</w:t>
      </w:r>
      <w:r w:rsidR="00B863DA">
        <w:rPr>
          <w:b/>
        </w:rPr>
        <w:t xml:space="preserve">lní dotaz na </w:t>
      </w:r>
      <w:r>
        <w:rPr>
          <w:b/>
        </w:rPr>
        <w:t>funkčnost měřících cedulí v obcích</w:t>
      </w:r>
      <w:r w:rsidR="00814B0F">
        <w:rPr>
          <w:b/>
        </w:rPr>
        <w:t xml:space="preserve"> Varnsdorf</w:t>
      </w:r>
      <w:r>
        <w:rPr>
          <w:b/>
        </w:rPr>
        <w:t xml:space="preserve"> </w:t>
      </w:r>
      <w:r w:rsidR="00814B0F">
        <w:rPr>
          <w:b/>
        </w:rPr>
        <w:t xml:space="preserve"> </w:t>
      </w:r>
      <w:r w:rsidR="00F517FB">
        <w:rPr>
          <w:b/>
        </w:rPr>
        <w:t>Studánka</w:t>
      </w:r>
      <w:r>
        <w:rPr>
          <w:b/>
        </w:rPr>
        <w:t>, Svor a Dolní Podluží</w:t>
      </w:r>
      <w:r w:rsidR="008F494C">
        <w:rPr>
          <w:b/>
        </w:rPr>
        <w:t xml:space="preserve"> - pokračování</w:t>
      </w:r>
      <w:r>
        <w:rPr>
          <w:b/>
        </w:rPr>
        <w:t>.</w:t>
      </w:r>
    </w:p>
    <w:p w:rsidR="002E5B67" w:rsidRPr="00E57936" w:rsidRDefault="00B863DA">
      <w:pPr>
        <w:pStyle w:val="Osloven"/>
        <w:rPr>
          <w:rFonts w:ascii="Arial" w:hAnsi="Arial" w:cs="Arial"/>
          <w:b w:val="0"/>
        </w:rPr>
      </w:pPr>
      <w:r w:rsidRPr="00E57936">
        <w:rPr>
          <w:rFonts w:ascii="Arial" w:hAnsi="Arial" w:cs="Arial"/>
          <w:b w:val="0"/>
        </w:rPr>
        <w:t>Vážený pane Komínek,</w:t>
      </w:r>
    </w:p>
    <w:p w:rsidR="00F51AE0" w:rsidRDefault="0004552B" w:rsidP="0004552B">
      <w:pPr>
        <w:rPr>
          <w:rFonts w:ascii="Arial" w:hAnsi="Arial" w:cs="Arial"/>
        </w:rPr>
      </w:pPr>
      <w:r>
        <w:rPr>
          <w:rFonts w:ascii="Arial" w:hAnsi="Arial" w:cs="Arial"/>
        </w:rPr>
        <w:t xml:space="preserve">Již jednou jsem se </w:t>
      </w:r>
      <w:r w:rsidR="008F494C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 xml:space="preserve">Vás </w:t>
      </w:r>
      <w:r w:rsidR="008F494C">
        <w:rPr>
          <w:rFonts w:ascii="Arial" w:hAnsi="Arial" w:cs="Arial"/>
        </w:rPr>
        <w:t>obracel s dotazem</w:t>
      </w:r>
      <w:r>
        <w:rPr>
          <w:rFonts w:ascii="Arial" w:hAnsi="Arial" w:cs="Arial"/>
        </w:rPr>
        <w:t xml:space="preserve"> na funkčnost měřících cedulí v obcích </w:t>
      </w:r>
      <w:r w:rsidR="00F517FB" w:rsidRPr="00E57936">
        <w:rPr>
          <w:rFonts w:ascii="Arial" w:hAnsi="Arial" w:cs="Arial"/>
        </w:rPr>
        <w:t>Varnsdorf Studánka,</w:t>
      </w:r>
      <w:r w:rsidR="00950152" w:rsidRPr="00E57936">
        <w:rPr>
          <w:rFonts w:ascii="Arial" w:hAnsi="Arial" w:cs="Arial"/>
        </w:rPr>
        <w:t xml:space="preserve"> Dolní Podluží, Svor a dalších</w:t>
      </w:r>
      <w:r>
        <w:rPr>
          <w:rFonts w:ascii="Arial" w:hAnsi="Arial" w:cs="Arial"/>
        </w:rPr>
        <w:t>. Bohužel jsem na svůj dotaz nedostal uspokojivou o</w:t>
      </w:r>
      <w:r w:rsidR="008F494C">
        <w:rPr>
          <w:rFonts w:ascii="Arial" w:hAnsi="Arial" w:cs="Arial"/>
        </w:rPr>
        <w:t>dpověď,</w:t>
      </w:r>
      <w:r>
        <w:rPr>
          <w:rFonts w:ascii="Arial" w:hAnsi="Arial" w:cs="Arial"/>
        </w:rPr>
        <w:t xml:space="preserve"> proto </w:t>
      </w:r>
      <w:r w:rsidR="008F494C">
        <w:rPr>
          <w:rFonts w:ascii="Arial" w:hAnsi="Arial" w:cs="Arial"/>
        </w:rPr>
        <w:t>jej specifikuji</w:t>
      </w:r>
      <w:r>
        <w:rPr>
          <w:rFonts w:ascii="Arial" w:hAnsi="Arial" w:cs="Arial"/>
        </w:rPr>
        <w:t xml:space="preserve"> ještě jednou a snad lépe (předchozí </w:t>
      </w:r>
      <w:r w:rsidR="008F494C">
        <w:rPr>
          <w:rFonts w:ascii="Arial" w:hAnsi="Arial" w:cs="Arial"/>
        </w:rPr>
        <w:t>komunikaci</w:t>
      </w:r>
      <w:r>
        <w:rPr>
          <w:rFonts w:ascii="Arial" w:hAnsi="Arial" w:cs="Arial"/>
        </w:rPr>
        <w:t xml:space="preserve"> pro pořádek zasílám společně s</w:t>
      </w:r>
      <w:r w:rsidR="008F494C">
        <w:rPr>
          <w:rFonts w:ascii="Arial" w:hAnsi="Arial" w:cs="Arial"/>
        </w:rPr>
        <w:t> </w:t>
      </w:r>
      <w:r>
        <w:rPr>
          <w:rFonts w:ascii="Arial" w:hAnsi="Arial" w:cs="Arial"/>
        </w:rPr>
        <w:t>tímto</w:t>
      </w:r>
      <w:r w:rsidR="008F494C">
        <w:rPr>
          <w:rFonts w:ascii="Arial" w:hAnsi="Arial" w:cs="Arial"/>
        </w:rPr>
        <w:t xml:space="preserve"> dopisem</w:t>
      </w:r>
      <w:r>
        <w:rPr>
          <w:rFonts w:ascii="Arial" w:hAnsi="Arial" w:cs="Arial"/>
        </w:rPr>
        <w:t>).</w:t>
      </w:r>
    </w:p>
    <w:p w:rsidR="008F494C" w:rsidRDefault="00950152" w:rsidP="00B863DA">
      <w:pPr>
        <w:rPr>
          <w:rFonts w:ascii="Arial" w:hAnsi="Arial" w:cs="Arial"/>
        </w:rPr>
      </w:pPr>
      <w:r w:rsidRPr="00E57936">
        <w:rPr>
          <w:rFonts w:ascii="Arial" w:hAnsi="Arial" w:cs="Arial"/>
        </w:rPr>
        <w:t>Ž</w:t>
      </w:r>
      <w:r w:rsidR="00F517FB" w:rsidRPr="00E57936">
        <w:rPr>
          <w:rFonts w:ascii="Arial" w:hAnsi="Arial" w:cs="Arial"/>
        </w:rPr>
        <w:t xml:space="preserve">ádám </w:t>
      </w:r>
      <w:r w:rsidR="00CA0A91" w:rsidRPr="00E57936">
        <w:rPr>
          <w:rFonts w:ascii="Arial" w:hAnsi="Arial" w:cs="Arial"/>
        </w:rPr>
        <w:t xml:space="preserve">Vás tímto </w:t>
      </w:r>
      <w:r w:rsidR="00F517FB" w:rsidRPr="00E57936">
        <w:rPr>
          <w:rFonts w:ascii="Arial" w:hAnsi="Arial" w:cs="Arial"/>
        </w:rPr>
        <w:t>o informac</w:t>
      </w:r>
      <w:r w:rsidR="008F494C">
        <w:rPr>
          <w:rFonts w:ascii="Arial" w:hAnsi="Arial" w:cs="Arial"/>
        </w:rPr>
        <w:t>e:</w:t>
      </w:r>
    </w:p>
    <w:p w:rsidR="008F494C" w:rsidRDefault="008F494C" w:rsidP="008F494C">
      <w:pPr>
        <w:pStyle w:val="Odstavecseseznamem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F517FB" w:rsidRPr="008F494C">
        <w:rPr>
          <w:rFonts w:ascii="Arial" w:hAnsi="Arial" w:cs="Arial"/>
        </w:rPr>
        <w:t>da se jedná o schválený měřič</w:t>
      </w:r>
      <w:r w:rsidR="00F51AE0" w:rsidRPr="008F494C">
        <w:rPr>
          <w:rFonts w:ascii="Arial" w:hAnsi="Arial" w:cs="Arial"/>
        </w:rPr>
        <w:t xml:space="preserve"> </w:t>
      </w:r>
      <w:r w:rsidR="00AA072B">
        <w:rPr>
          <w:rFonts w:ascii="Arial" w:hAnsi="Arial" w:cs="Arial"/>
        </w:rPr>
        <w:t xml:space="preserve">rychlosti </w:t>
      </w:r>
      <w:r w:rsidR="00743C44" w:rsidRPr="008F494C">
        <w:rPr>
          <w:rFonts w:ascii="Arial" w:hAnsi="Arial" w:cs="Arial"/>
        </w:rPr>
        <w:t>(</w:t>
      </w:r>
      <w:r w:rsidR="00F51AE0" w:rsidRPr="008F494C">
        <w:rPr>
          <w:rFonts w:ascii="Arial" w:hAnsi="Arial" w:cs="Arial"/>
        </w:rPr>
        <w:t>na seznamu schválených měřičů rychlosti</w:t>
      </w:r>
      <w:r w:rsidR="00743C44" w:rsidRPr="008F494C">
        <w:rPr>
          <w:rFonts w:ascii="Arial" w:hAnsi="Arial" w:cs="Arial"/>
        </w:rPr>
        <w:t xml:space="preserve"> jsem jej</w:t>
      </w:r>
      <w:r w:rsidR="00F51AE0" w:rsidRPr="008F494C">
        <w:rPr>
          <w:rFonts w:ascii="Arial" w:hAnsi="Arial" w:cs="Arial"/>
        </w:rPr>
        <w:t xml:space="preserve"> nenašel)</w:t>
      </w:r>
      <w:r>
        <w:rPr>
          <w:rFonts w:ascii="Arial" w:hAnsi="Arial" w:cs="Arial"/>
        </w:rPr>
        <w:t>.</w:t>
      </w:r>
    </w:p>
    <w:p w:rsidR="008F494C" w:rsidRDefault="008F494C" w:rsidP="008F494C">
      <w:pPr>
        <w:pStyle w:val="Odstavecseseznamem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F517FB" w:rsidRPr="008F494C">
        <w:rPr>
          <w:rFonts w:ascii="Arial" w:hAnsi="Arial" w:cs="Arial"/>
        </w:rPr>
        <w:t xml:space="preserve">da </w:t>
      </w:r>
      <w:r w:rsidR="00CA0A91" w:rsidRPr="008F494C">
        <w:rPr>
          <w:rFonts w:ascii="Arial" w:hAnsi="Arial" w:cs="Arial"/>
        </w:rPr>
        <w:t xml:space="preserve">se jedná o skutečný radar, který dokumentuje překročení rychlosti, či zda </w:t>
      </w:r>
      <w:r w:rsidR="00AA60B8">
        <w:rPr>
          <w:rFonts w:ascii="Arial" w:hAnsi="Arial" w:cs="Arial"/>
        </w:rPr>
        <w:t>kamera umístěná na měřící ceduli je pouze imitací</w:t>
      </w:r>
      <w:r w:rsidR="00AA072B">
        <w:rPr>
          <w:rFonts w:ascii="Arial" w:hAnsi="Arial" w:cs="Arial"/>
        </w:rPr>
        <w:t xml:space="preserve"> záznamového zařízení (kamery), které(á)</w:t>
      </w:r>
      <w:r w:rsidR="00CA0A91" w:rsidRPr="008F494C">
        <w:rPr>
          <w:rFonts w:ascii="Arial" w:hAnsi="Arial" w:cs="Arial"/>
        </w:rPr>
        <w:t xml:space="preserve"> překročení rychlosti nijak ne</w:t>
      </w:r>
      <w:r w:rsidR="00743C44" w:rsidRPr="008F494C">
        <w:rPr>
          <w:rFonts w:ascii="Arial" w:hAnsi="Arial" w:cs="Arial"/>
        </w:rPr>
        <w:t>dokumentuje</w:t>
      </w:r>
      <w:r w:rsidR="00AA072B">
        <w:rPr>
          <w:rFonts w:ascii="Arial" w:hAnsi="Arial" w:cs="Arial"/>
        </w:rPr>
        <w:t xml:space="preserve"> a aktuální rychlost</w:t>
      </w:r>
      <w:r w:rsidR="00AA60B8">
        <w:rPr>
          <w:rFonts w:ascii="Arial" w:hAnsi="Arial" w:cs="Arial"/>
        </w:rPr>
        <w:t xml:space="preserve"> se</w:t>
      </w:r>
      <w:r w:rsidR="00AA072B">
        <w:rPr>
          <w:rFonts w:ascii="Arial" w:hAnsi="Arial" w:cs="Arial"/>
        </w:rPr>
        <w:t xml:space="preserve"> pouze zobrazuje na displeji dané měřící cedule</w:t>
      </w:r>
      <w:r>
        <w:rPr>
          <w:rFonts w:ascii="Arial" w:hAnsi="Arial" w:cs="Arial"/>
        </w:rPr>
        <w:t>.</w:t>
      </w:r>
    </w:p>
    <w:p w:rsidR="00F517FB" w:rsidRPr="008F494C" w:rsidRDefault="008F494C" w:rsidP="008F494C">
      <w:pPr>
        <w:pStyle w:val="Odstavecseseznamem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A0A91" w:rsidRPr="008F494C">
        <w:rPr>
          <w:rFonts w:ascii="Arial" w:hAnsi="Arial" w:cs="Arial"/>
        </w:rPr>
        <w:t>da pokud se jedná pouze o imitaci radaru</w:t>
      </w:r>
      <w:r>
        <w:rPr>
          <w:rFonts w:ascii="Arial" w:hAnsi="Arial" w:cs="Arial"/>
        </w:rPr>
        <w:t xml:space="preserve"> se záznamovým zařízením</w:t>
      </w:r>
      <w:r w:rsidR="00CA0A91" w:rsidRPr="008F494C">
        <w:rPr>
          <w:rFonts w:ascii="Arial" w:hAnsi="Arial" w:cs="Arial"/>
        </w:rPr>
        <w:t>, uvažujete o jeho doplnění o skutečnou kameru</w:t>
      </w:r>
      <w:r>
        <w:rPr>
          <w:rFonts w:ascii="Arial" w:hAnsi="Arial" w:cs="Arial"/>
        </w:rPr>
        <w:t xml:space="preserve">, či fotoaparát a chystáte se tyto cedule použít </w:t>
      </w:r>
      <w:r w:rsidR="00CA0A91" w:rsidRPr="008F494C">
        <w:rPr>
          <w:rFonts w:ascii="Arial" w:hAnsi="Arial" w:cs="Arial"/>
        </w:rPr>
        <w:t xml:space="preserve">pro </w:t>
      </w:r>
      <w:r w:rsidR="00AA60B8">
        <w:rPr>
          <w:rFonts w:ascii="Arial" w:hAnsi="Arial" w:cs="Arial"/>
        </w:rPr>
        <w:t>zadokumentování přestupků a v jakém časovém horizontu</w:t>
      </w:r>
    </w:p>
    <w:p w:rsidR="00CA0A91" w:rsidRPr="00B863DA" w:rsidRDefault="00CA0A91" w:rsidP="00B863DA">
      <w:r w:rsidRPr="00E57936">
        <w:rPr>
          <w:rFonts w:ascii="Arial" w:hAnsi="Arial" w:cs="Arial"/>
        </w:rPr>
        <w:t>Předem Vám děkuji za vaš</w:t>
      </w:r>
      <w:r w:rsidR="00743C44">
        <w:rPr>
          <w:rFonts w:ascii="Arial" w:hAnsi="Arial" w:cs="Arial"/>
        </w:rPr>
        <w:t>i</w:t>
      </w:r>
      <w:r w:rsidRPr="00E57936">
        <w:rPr>
          <w:rFonts w:ascii="Arial" w:hAnsi="Arial" w:cs="Arial"/>
        </w:rPr>
        <w:t xml:space="preserve"> odpověď.</w:t>
      </w:r>
    </w:p>
    <w:sdt>
      <w:sdtPr>
        <w:id w:val="253727709"/>
        <w:placeholder>
          <w:docPart w:val="EA41A12CC0234788BABB5D52BC185ACF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p w:rsidR="002E5B67" w:rsidRDefault="00743C44">
          <w:pPr>
            <w:pStyle w:val="Jmnoodeslatelepipodpisu"/>
            <w:rPr>
              <w:b w:val="0"/>
              <w:color w:val="000000" w:themeColor="text1"/>
            </w:rPr>
          </w:pPr>
          <w:r>
            <w:t>Robert</w:t>
          </w:r>
          <w:r w:rsidR="008F494C">
            <w:t xml:space="preserve"> Šatník</w:t>
          </w:r>
        </w:p>
      </w:sdtContent>
    </w:sdt>
    <w:p w:rsidR="00F517FB" w:rsidRPr="00743C44" w:rsidRDefault="00F517FB">
      <w:pPr>
        <w:pStyle w:val="Podpis"/>
        <w:rPr>
          <w:rFonts w:ascii="Arial" w:hAnsi="Arial" w:cs="Arial"/>
        </w:rPr>
      </w:pPr>
    </w:p>
    <w:p w:rsidR="002E5B67" w:rsidRPr="00743C44" w:rsidRDefault="00F517FB" w:rsidP="00743C44">
      <w:pPr>
        <w:pStyle w:val="Podpis"/>
        <w:rPr>
          <w:rFonts w:ascii="Arial" w:hAnsi="Arial" w:cs="Arial"/>
        </w:rPr>
      </w:pPr>
      <w:r w:rsidRPr="00743C44">
        <w:rPr>
          <w:rFonts w:ascii="Arial" w:hAnsi="Arial" w:cs="Arial"/>
        </w:rPr>
        <w:t>V</w:t>
      </w:r>
      <w:r w:rsidR="00743C44" w:rsidRPr="00743C44">
        <w:rPr>
          <w:rFonts w:ascii="Arial" w:hAnsi="Arial" w:cs="Arial"/>
        </w:rPr>
        <w:t> </w:t>
      </w:r>
      <w:r w:rsidRPr="00743C44">
        <w:rPr>
          <w:rFonts w:ascii="Arial" w:hAnsi="Arial" w:cs="Arial"/>
        </w:rPr>
        <w:t>Praze</w:t>
      </w:r>
      <w:r w:rsidR="00743C44" w:rsidRPr="00743C44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9890522"/>
          <w:placeholder>
            <w:docPart w:val="B92AD0E8CAA744C89D11F81456CCB5C1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07-09-27T00:00:00Z">
            <w:dateFormat w:val="d. M. yyyy"/>
            <w:lid w:val="cs-CZ"/>
            <w:storeMappedDataAs w:val="dateTime"/>
            <w:calendar w:val="gregorian"/>
          </w:date>
        </w:sdtPr>
        <w:sdtContent>
          <w:r w:rsidR="00AA60B8">
            <w:rPr>
              <w:rFonts w:ascii="Arial" w:hAnsi="Arial" w:cs="Arial"/>
            </w:rPr>
            <w:t>27</w:t>
          </w:r>
          <w:r w:rsidR="008F494C">
            <w:rPr>
              <w:rFonts w:ascii="Arial" w:hAnsi="Arial" w:cs="Arial"/>
            </w:rPr>
            <w:t>. 9. 2007</w:t>
          </w:r>
        </w:sdtContent>
      </w:sdt>
      <w:r w:rsidRPr="00743C44">
        <w:rPr>
          <w:rFonts w:ascii="Arial" w:hAnsi="Arial" w:cs="Arial"/>
        </w:rPr>
        <w:t xml:space="preserve"> </w:t>
      </w:r>
    </w:p>
    <w:sectPr w:rsidR="002E5B67" w:rsidRPr="00743C44" w:rsidSect="002E5B67">
      <w:headerReference w:type="even" r:id="rId10"/>
      <w:headerReference w:type="default" r:id="rId11"/>
      <w:footerReference w:type="even" r:id="rId12"/>
      <w:footerReference w:type="default" r:id="rId13"/>
      <w:pgSz w:w="11907" w:h="16839" w:code="1"/>
      <w:pgMar w:top="1418" w:right="1418" w:bottom="1418" w:left="1418" w:header="709" w:footer="709" w:gutter="0"/>
      <w:cols w:space="36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84B" w:rsidRDefault="0013084B">
      <w:pPr>
        <w:spacing w:after="0" w:line="240" w:lineRule="auto"/>
      </w:pPr>
      <w:r>
        <w:separator/>
      </w:r>
    </w:p>
  </w:endnote>
  <w:endnote w:type="continuationSeparator" w:id="1">
    <w:p w:rsidR="0013084B" w:rsidRDefault="00130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altName w:val="Segoe UI"/>
    <w:panose1 w:val="020B0502020104020203"/>
    <w:charset w:val="EE"/>
    <w:family w:val="swiss"/>
    <w:pitch w:val="variable"/>
    <w:sig w:usb0="00000001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B67" w:rsidRDefault="0084491D">
    <w:pPr>
      <w:pStyle w:val="Zpatvlevo"/>
    </w:pPr>
    <w:r>
      <w:rPr>
        <w:color w:val="9FB8CD" w:themeColor="accent2"/>
      </w:rPr>
      <w:sym w:font="Wingdings 3" w:char="F07D"/>
    </w:r>
    <w:r>
      <w:t xml:space="preserve"> Stránka </w:t>
    </w:r>
    <w:fldSimple w:instr=" PAGE  \* Arabic  \* MERGEFORMAT ">
      <w:r w:rsidR="008F494C">
        <w:rPr>
          <w:noProof/>
        </w:rPr>
        <w:t>2</w:t>
      </w:r>
    </w:fldSimple>
  </w:p>
  <w:p w:rsidR="002E5B67" w:rsidRDefault="002E5B6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B67" w:rsidRDefault="0084491D">
    <w:pPr>
      <w:pStyle w:val="Zpatvpravo"/>
    </w:pPr>
    <w:r>
      <w:rPr>
        <w:color w:val="9FB8CD" w:themeColor="accent2"/>
      </w:rPr>
      <w:sym w:font="Wingdings 3" w:char="F07D"/>
    </w:r>
    <w:r>
      <w:t xml:space="preserve"> Stránka </w:t>
    </w:r>
    <w:fldSimple w:instr=" PAGE  \* Arabic  \* MERGEFORMAT ">
      <w:r>
        <w:rPr>
          <w:noProof/>
        </w:rPr>
        <w:t>1</w:t>
      </w:r>
    </w:fldSimple>
  </w:p>
  <w:p w:rsidR="002E5B67" w:rsidRDefault="002E5B6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84B" w:rsidRDefault="0013084B">
      <w:pPr>
        <w:spacing w:after="0" w:line="240" w:lineRule="auto"/>
      </w:pPr>
      <w:r>
        <w:separator/>
      </w:r>
    </w:p>
  </w:footnote>
  <w:footnote w:type="continuationSeparator" w:id="1">
    <w:p w:rsidR="0013084B" w:rsidRDefault="00130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B67" w:rsidRDefault="0084491D">
    <w:pPr>
      <w:pStyle w:val="Zhlavvlevo"/>
      <w:jc w:val="right"/>
    </w:pPr>
    <w:r>
      <w:rPr>
        <w:color w:val="9FB8CD" w:themeColor="accent2"/>
      </w:rPr>
      <w:sym w:font="Wingdings 3" w:char="F07D"/>
    </w:r>
    <w:r>
      <w:t xml:space="preserve"> </w:t>
    </w:r>
    <w:sdt>
      <w:sdtPr>
        <w:rPr>
          <w:color w:val="808080" w:themeColor="background1" w:themeShade="80"/>
        </w:rPr>
        <w:id w:val="23187276"/>
        <w:placeholder>
          <w:docPart w:val="710D4336023341738D8F9669A258E84C"/>
        </w:placeholder>
        <w:showingPlcHdr/>
        <w:dataBinding w:prefixMappings="xmlns:ns0='http://schemas.openxmlformats.org/officeDocument/2006/extended-properties'" w:xpath="/ns0:Properties[1]/ns0:Company[1]" w:storeItemID="{6668398D-A668-4E3E-A5EB-62B293D839F1}"/>
        <w:text/>
      </w:sdtPr>
      <w:sdtContent>
        <w:r w:rsidR="00743C44">
          <w:rPr>
            <w:color w:val="808080" w:themeColor="background1" w:themeShade="80"/>
          </w:rPr>
          <w:t xml:space="preserve">     </w:t>
        </w:r>
      </w:sdtContent>
    </w:sdt>
  </w:p>
  <w:p w:rsidR="002E5B67" w:rsidRDefault="002E5B67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B67" w:rsidRDefault="0084491D">
    <w:pPr>
      <w:pStyle w:val="Zhlavvpravo"/>
      <w:jc w:val="left"/>
    </w:pPr>
    <w:r>
      <w:rPr>
        <w:color w:val="9FB8CD" w:themeColor="accent2"/>
      </w:rPr>
      <w:sym w:font="Wingdings 3" w:char="F07D"/>
    </w:r>
    <w:r>
      <w:t xml:space="preserve"> </w:t>
    </w:r>
    <w:sdt>
      <w:sdtPr>
        <w:rPr>
          <w:color w:val="808080" w:themeColor="background1" w:themeShade="80"/>
        </w:rPr>
        <w:id w:val="795421564"/>
        <w:placeholder>
          <w:docPart w:val="4275E997C0B84211BCBF08F1C5F00A85"/>
        </w:placeholder>
        <w:showingPlcHdr/>
        <w:dataBinding w:prefixMappings="xmlns:ns0='http://schemas.openxmlformats.org/officeDocument/2006/extended-properties'" w:xpath="/ns0:Properties[1]/ns0:Company[1]" w:storeItemID="{6668398D-A668-4E3E-A5EB-62B293D839F1}"/>
        <w:text/>
      </w:sdtPr>
      <w:sdtContent>
        <w:r w:rsidR="00743C44">
          <w:rPr>
            <w:color w:val="808080" w:themeColor="background1" w:themeShade="80"/>
          </w:rPr>
          <w:t xml:space="preserve">     </w:t>
        </w:r>
      </w:sdtContent>
    </w:sdt>
  </w:p>
  <w:p w:rsidR="002E5B67" w:rsidRDefault="002E5B6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3F0C434A"/>
    <w:lvl w:ilvl="0">
      <w:start w:val="1"/>
      <w:numFmt w:val="bullet"/>
      <w:pStyle w:val="Seznamsodrkami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>
    <w:nsid w:val="FFFFFF81"/>
    <w:multiLevelType w:val="singleLevel"/>
    <w:tmpl w:val="78B8BCEC"/>
    <w:lvl w:ilvl="0">
      <w:start w:val="1"/>
      <w:numFmt w:val="bullet"/>
      <w:pStyle w:val="Seznamsodrkami4"/>
      <w:lvlText w:val=""/>
      <w:lvlJc w:val="left"/>
      <w:pPr>
        <w:ind w:left="1440" w:hanging="360"/>
      </w:pPr>
      <w:rPr>
        <w:rFonts w:ascii="Symbol" w:hAnsi="Symbol" w:hint="default"/>
        <w:outline w:val="0"/>
        <w:emboss w:val="0"/>
        <w:imprint w:val="0"/>
        <w:color w:val="628BAD" w:themeColor="accent2" w:themeShade="BF"/>
      </w:rPr>
    </w:lvl>
  </w:abstractNum>
  <w:abstractNum w:abstractNumId="2">
    <w:nsid w:val="FFFFFF82"/>
    <w:multiLevelType w:val="singleLevel"/>
    <w:tmpl w:val="3D9E3420"/>
    <w:lvl w:ilvl="0">
      <w:start w:val="1"/>
      <w:numFmt w:val="bullet"/>
      <w:pStyle w:val="Seznamsodrkami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>
    <w:nsid w:val="FFFFFF83"/>
    <w:multiLevelType w:val="singleLevel"/>
    <w:tmpl w:val="5B846FA6"/>
    <w:lvl w:ilvl="0">
      <w:start w:val="1"/>
      <w:numFmt w:val="bullet"/>
      <w:pStyle w:val="Seznamsodrkami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>
    <w:nsid w:val="FFFFFF89"/>
    <w:multiLevelType w:val="singleLevel"/>
    <w:tmpl w:val="4C7CAEF2"/>
    <w:lvl w:ilvl="0">
      <w:start w:val="1"/>
      <w:numFmt w:val="bullet"/>
      <w:pStyle w:val="Seznamsodrkami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628BAD" w:themeColor="accent2" w:themeShade="BF"/>
        <w:vertAlign w:val="baseline"/>
      </w:rPr>
    </w:lvl>
  </w:abstractNum>
  <w:abstractNum w:abstractNumId="5">
    <w:nsid w:val="36482331"/>
    <w:multiLevelType w:val="hybridMultilevel"/>
    <w:tmpl w:val="8D464B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attachedTemplate r:id="rId1"/>
  <w:defaultTabStop w:val="709"/>
  <w:hyphenationZone w:val="420"/>
  <w:evenAndOddHeaders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63DA"/>
    <w:rsid w:val="000270F9"/>
    <w:rsid w:val="0004552B"/>
    <w:rsid w:val="00052334"/>
    <w:rsid w:val="0013084B"/>
    <w:rsid w:val="001D62EE"/>
    <w:rsid w:val="002E5B67"/>
    <w:rsid w:val="003E0FAB"/>
    <w:rsid w:val="004D1ED4"/>
    <w:rsid w:val="00533BC3"/>
    <w:rsid w:val="006D51A5"/>
    <w:rsid w:val="006F42B3"/>
    <w:rsid w:val="00737F37"/>
    <w:rsid w:val="00743C44"/>
    <w:rsid w:val="00814B0F"/>
    <w:rsid w:val="0084491D"/>
    <w:rsid w:val="008F494C"/>
    <w:rsid w:val="00950152"/>
    <w:rsid w:val="00AA072B"/>
    <w:rsid w:val="00AA60B8"/>
    <w:rsid w:val="00AA7CDB"/>
    <w:rsid w:val="00B863DA"/>
    <w:rsid w:val="00CA0A91"/>
    <w:rsid w:val="00D24BF7"/>
    <w:rsid w:val="00E57936"/>
    <w:rsid w:val="00F517FB"/>
    <w:rsid w:val="00F51AE0"/>
    <w:rsid w:val="00FF3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subSup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/>
    <w:lsdException w:name="List Bullet 5" w:uiPriority="36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5B67"/>
    <w:rPr>
      <w:sz w:val="20"/>
      <w:szCs w:val="20"/>
      <w:lang w:val="cs-CZ"/>
    </w:rPr>
  </w:style>
  <w:style w:type="paragraph" w:styleId="Nadpis1">
    <w:name w:val="heading 1"/>
    <w:basedOn w:val="Normln"/>
    <w:next w:val="Normln"/>
    <w:link w:val="Nadpis1Char"/>
    <w:uiPriority w:val="9"/>
    <w:semiHidden/>
    <w:unhideWhenUsed/>
    <w:rsid w:val="002E5B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2E5B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E5B6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7CA3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E5B6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27CA3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E5B6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3C53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E5B6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63C5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E5B6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E5B6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E5B6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1"/>
    <w:rsid w:val="002E5B67"/>
    <w:pPr>
      <w:spacing w:after="0" w:line="240" w:lineRule="auto"/>
    </w:pPr>
    <w:rPr>
      <w:lang w:val="cs-CZ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link w:val="ZpatChar"/>
    <w:uiPriority w:val="99"/>
    <w:unhideWhenUsed/>
    <w:rsid w:val="002E5B67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5B67"/>
    <w:rPr>
      <w:sz w:val="20"/>
    </w:rPr>
  </w:style>
  <w:style w:type="paragraph" w:styleId="Bezmezer">
    <w:name w:val="No Spacing"/>
    <w:basedOn w:val="Normln"/>
    <w:link w:val="BezmezerChar"/>
    <w:uiPriority w:val="99"/>
    <w:qFormat/>
    <w:rsid w:val="002E5B67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99"/>
    <w:rsid w:val="002E5B67"/>
    <w:rPr>
      <w:sz w:val="20"/>
    </w:rPr>
  </w:style>
  <w:style w:type="paragraph" w:styleId="Zvr">
    <w:name w:val="Closing"/>
    <w:basedOn w:val="Normln"/>
    <w:link w:val="ZvrChar"/>
    <w:uiPriority w:val="7"/>
    <w:unhideWhenUsed/>
    <w:qFormat/>
    <w:rsid w:val="002E5B67"/>
    <w:pPr>
      <w:spacing w:before="240" w:after="0"/>
      <w:ind w:right="4320"/>
    </w:pPr>
  </w:style>
  <w:style w:type="character" w:customStyle="1" w:styleId="ZvrChar">
    <w:name w:val="Závěr Char"/>
    <w:basedOn w:val="Standardnpsmoodstavce"/>
    <w:link w:val="Zvr"/>
    <w:uiPriority w:val="7"/>
    <w:rsid w:val="002E5B67"/>
    <w:rPr>
      <w:sz w:val="20"/>
      <w:szCs w:val="20"/>
      <w:lang w:val="cs-CZ"/>
    </w:rPr>
  </w:style>
  <w:style w:type="paragraph" w:customStyle="1" w:styleId="Adresapjemce">
    <w:name w:val="Adresa příjemce"/>
    <w:basedOn w:val="Bezmezer"/>
    <w:link w:val="Znakadresypjemce"/>
    <w:uiPriority w:val="5"/>
    <w:qFormat/>
    <w:rsid w:val="002E5B67"/>
    <w:pPr>
      <w:spacing w:before="200" w:after="200" w:line="276" w:lineRule="auto"/>
      <w:contextualSpacing/>
    </w:pPr>
    <w:rPr>
      <w:rFonts w:asciiTheme="majorHAnsi" w:eastAsiaTheme="majorEastAsia" w:hAnsiTheme="majorHAnsi" w:cstheme="majorBidi"/>
      <w:color w:val="9FB8CD" w:themeColor="accent2"/>
      <w:sz w:val="18"/>
      <w:szCs w:val="18"/>
    </w:rPr>
  </w:style>
  <w:style w:type="paragraph" w:styleId="Osloven">
    <w:name w:val="Salutation"/>
    <w:basedOn w:val="Normln"/>
    <w:next w:val="Normln"/>
    <w:link w:val="OslovenChar"/>
    <w:uiPriority w:val="6"/>
    <w:unhideWhenUsed/>
    <w:qFormat/>
    <w:rsid w:val="002E5B67"/>
    <w:pPr>
      <w:spacing w:before="400" w:after="320" w:line="240" w:lineRule="auto"/>
    </w:pPr>
    <w:rPr>
      <w:b/>
      <w:bCs/>
    </w:rPr>
  </w:style>
  <w:style w:type="character" w:customStyle="1" w:styleId="OslovenChar">
    <w:name w:val="Oslovení Char"/>
    <w:basedOn w:val="Standardnpsmoodstavce"/>
    <w:link w:val="Osloven"/>
    <w:uiPriority w:val="6"/>
    <w:rsid w:val="002E5B67"/>
    <w:rPr>
      <w:b/>
      <w:bCs/>
      <w:sz w:val="20"/>
    </w:rPr>
  </w:style>
  <w:style w:type="paragraph" w:customStyle="1" w:styleId="Adresaodeslatele">
    <w:name w:val="Adresa odesílatele"/>
    <w:basedOn w:val="Bezmezer"/>
    <w:link w:val="Znakadresyodeslatele"/>
    <w:uiPriority w:val="3"/>
    <w:qFormat/>
    <w:rsid w:val="002E5B67"/>
    <w:pPr>
      <w:spacing w:before="200" w:after="200" w:line="276" w:lineRule="auto"/>
      <w:contextualSpacing/>
      <w:jc w:val="right"/>
    </w:pPr>
    <w:rPr>
      <w:rFonts w:asciiTheme="majorHAnsi" w:eastAsiaTheme="majorEastAsia" w:hAnsiTheme="majorHAnsi" w:cstheme="majorBidi"/>
      <w:color w:val="9FB8CD" w:themeColor="accent2"/>
      <w:sz w:val="18"/>
      <w:szCs w:val="18"/>
    </w:rPr>
  </w:style>
  <w:style w:type="paragraph" w:customStyle="1" w:styleId="Jmnopjemce">
    <w:name w:val="Jméno příjemce"/>
    <w:basedOn w:val="Adresapjemce"/>
    <w:link w:val="Znakjmnapjemce"/>
    <w:uiPriority w:val="4"/>
    <w:qFormat/>
    <w:rsid w:val="002E5B67"/>
    <w:pPr>
      <w:spacing w:before="80"/>
    </w:pPr>
    <w:rPr>
      <w:b/>
      <w:bCs/>
      <w:color w:val="525A7D" w:themeColor="accent1" w:themeShade="BF"/>
      <w:sz w:val="20"/>
      <w:szCs w:val="20"/>
    </w:rPr>
  </w:style>
  <w:style w:type="paragraph" w:customStyle="1" w:styleId="Jmnoodeslatele">
    <w:name w:val="Jméno odesílatele"/>
    <w:basedOn w:val="Adresaodeslatele"/>
    <w:link w:val="Znakjmnaodeslatele"/>
    <w:uiPriority w:val="2"/>
    <w:qFormat/>
    <w:rsid w:val="002E5B67"/>
    <w:rPr>
      <w:b/>
      <w:bCs/>
      <w:color w:val="525A7D" w:themeColor="accent1" w:themeShade="BF"/>
      <w:sz w:val="20"/>
      <w:szCs w:val="20"/>
    </w:rPr>
  </w:style>
  <w:style w:type="character" w:customStyle="1" w:styleId="Znakadresyodeslatele">
    <w:name w:val="Znak adresy odesílatele"/>
    <w:basedOn w:val="BezmezerChar"/>
    <w:link w:val="Adresaodeslatele"/>
    <w:uiPriority w:val="3"/>
    <w:rsid w:val="002E5B67"/>
    <w:rPr>
      <w:rFonts w:asciiTheme="majorHAnsi" w:eastAsiaTheme="majorEastAsia" w:hAnsiTheme="majorHAnsi" w:cstheme="majorBidi"/>
      <w:color w:val="9FB8CD" w:themeColor="accent2"/>
      <w:sz w:val="18"/>
      <w:szCs w:val="18"/>
      <w:lang w:val="cs-CZ"/>
    </w:rPr>
  </w:style>
  <w:style w:type="character" w:customStyle="1" w:styleId="Znakjmnaodeslatele">
    <w:name w:val="Znak jména odesílatele"/>
    <w:basedOn w:val="Znakadresyodeslatele"/>
    <w:link w:val="Jmnoodeslatele"/>
    <w:uiPriority w:val="2"/>
    <w:rsid w:val="002E5B67"/>
    <w:rPr>
      <w:b/>
      <w:bCs/>
      <w:color w:val="525A7D" w:themeColor="accent1" w:themeShade="BF"/>
      <w:sz w:val="20"/>
      <w:szCs w:val="20"/>
    </w:rPr>
  </w:style>
  <w:style w:type="character" w:customStyle="1" w:styleId="Znakadresypjemce">
    <w:name w:val="Znak adresy příjemce"/>
    <w:basedOn w:val="BezmezerChar"/>
    <w:link w:val="Adresapjemce"/>
    <w:uiPriority w:val="5"/>
    <w:rsid w:val="002E5B67"/>
    <w:rPr>
      <w:rFonts w:asciiTheme="majorHAnsi" w:eastAsiaTheme="majorEastAsia" w:hAnsiTheme="majorHAnsi" w:cstheme="majorBidi"/>
      <w:color w:val="9FB8CD" w:themeColor="accent2"/>
      <w:sz w:val="18"/>
      <w:szCs w:val="18"/>
      <w:lang w:val="cs-CZ"/>
    </w:rPr>
  </w:style>
  <w:style w:type="character" w:customStyle="1" w:styleId="Znakjmnapjemce">
    <w:name w:val="Znak jména příjemce"/>
    <w:basedOn w:val="Znakadresypjemce"/>
    <w:link w:val="Jmnopjemce"/>
    <w:uiPriority w:val="4"/>
    <w:rsid w:val="002E5B67"/>
    <w:rPr>
      <w:b/>
      <w:bCs/>
      <w:color w:val="525A7D" w:themeColor="accent1" w:themeShade="BF"/>
      <w:sz w:val="20"/>
      <w:szCs w:val="20"/>
    </w:rPr>
  </w:style>
  <w:style w:type="character" w:styleId="Zstupntext">
    <w:name w:val="Placeholder Text"/>
    <w:basedOn w:val="Standardnpsmoodstavce"/>
    <w:uiPriority w:val="99"/>
    <w:unhideWhenUsed/>
    <w:rsid w:val="002E5B67"/>
    <w:rPr>
      <w:color w:val="808080"/>
    </w:rPr>
  </w:style>
  <w:style w:type="paragraph" w:customStyle="1" w:styleId="Jmnoodeslatelepipodpisu">
    <w:name w:val="Jméno odesílatele (při podpisu)"/>
    <w:basedOn w:val="Bezmezer"/>
    <w:uiPriority w:val="7"/>
    <w:rsid w:val="002E5B67"/>
    <w:pPr>
      <w:pBdr>
        <w:top w:val="single" w:sz="4" w:space="1" w:color="727CA3" w:themeColor="accent1"/>
      </w:pBdr>
      <w:ind w:right="4320"/>
    </w:pPr>
    <w:rPr>
      <w:b/>
      <w:bCs/>
      <w:color w:val="727CA3" w:themeColor="accent1"/>
    </w:rPr>
  </w:style>
  <w:style w:type="paragraph" w:styleId="Podpis">
    <w:name w:val="Signature"/>
    <w:basedOn w:val="Normln"/>
    <w:link w:val="PodpisChar"/>
    <w:uiPriority w:val="99"/>
    <w:unhideWhenUsed/>
    <w:rsid w:val="002E5B67"/>
    <w:pPr>
      <w:spacing w:after="0" w:line="240" w:lineRule="auto"/>
    </w:pPr>
  </w:style>
  <w:style w:type="character" w:customStyle="1" w:styleId="PodpisChar">
    <w:name w:val="Podpis Char"/>
    <w:basedOn w:val="Standardnpsmoodstavce"/>
    <w:link w:val="Podpis"/>
    <w:uiPriority w:val="99"/>
    <w:rsid w:val="002E5B67"/>
    <w:rPr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5B67"/>
    <w:rPr>
      <w:rFonts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5B67"/>
    <w:rPr>
      <w:rFonts w:hAnsi="Tahoma"/>
      <w:sz w:val="16"/>
      <w:szCs w:val="16"/>
      <w:lang w:val="cs-CZ"/>
    </w:rPr>
  </w:style>
  <w:style w:type="character" w:styleId="Nzevknihy">
    <w:name w:val="Book Title"/>
    <w:basedOn w:val="Standardnpsmoodstavce"/>
    <w:uiPriority w:val="33"/>
    <w:qFormat/>
    <w:rsid w:val="002E5B67"/>
    <w:rPr>
      <w:rFonts w:eastAsiaTheme="minorEastAsia" w:cstheme="minorBidi"/>
      <w:bCs w:val="0"/>
      <w:i/>
      <w:iCs/>
      <w:smallCaps/>
      <w:spacing w:val="5"/>
      <w:szCs w:val="20"/>
      <w:lang w:val="cs-CZ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E5B67"/>
    <w:pPr>
      <w:spacing w:line="240" w:lineRule="auto"/>
    </w:pPr>
    <w:rPr>
      <w:b/>
      <w:bCs/>
      <w:color w:val="727CA3" w:themeColor="accent1"/>
      <w:sz w:val="18"/>
      <w:szCs w:val="18"/>
    </w:rPr>
  </w:style>
  <w:style w:type="character" w:styleId="Zvraznn">
    <w:name w:val="Emphasis"/>
    <w:uiPriority w:val="20"/>
    <w:qFormat/>
    <w:rsid w:val="002E5B67"/>
    <w:rPr>
      <w:rFonts w:eastAsiaTheme="minorEastAsia" w:cstheme="minorBidi"/>
      <w:b/>
      <w:bCs/>
      <w:i/>
      <w:iCs/>
      <w:spacing w:val="10"/>
      <w:szCs w:val="20"/>
      <w:lang w:val="cs-CZ"/>
    </w:rPr>
  </w:style>
  <w:style w:type="paragraph" w:styleId="Zhlav">
    <w:name w:val="header"/>
    <w:basedOn w:val="Normln"/>
    <w:link w:val="ZhlavChar"/>
    <w:uiPriority w:val="99"/>
    <w:unhideWhenUsed/>
    <w:rsid w:val="002E5B67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E5B67"/>
    <w:rPr>
      <w:sz w:val="20"/>
    </w:rPr>
  </w:style>
  <w:style w:type="character" w:customStyle="1" w:styleId="Nadpis1Char">
    <w:name w:val="Nadpis 1 Char"/>
    <w:basedOn w:val="Standardnpsmoodstavce"/>
    <w:link w:val="Nadpis1"/>
    <w:uiPriority w:val="9"/>
    <w:semiHidden/>
    <w:rsid w:val="002E5B67"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E5B67"/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E5B67"/>
    <w:rPr>
      <w:rFonts w:asciiTheme="majorHAnsi" w:eastAsiaTheme="majorEastAsia" w:hAnsiTheme="majorHAnsi" w:cstheme="majorBidi"/>
      <w:b/>
      <w:bCs/>
      <w:color w:val="727CA3" w:themeColor="accent1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E5B67"/>
    <w:rPr>
      <w:rFonts w:asciiTheme="majorHAnsi" w:eastAsiaTheme="majorEastAsia" w:hAnsiTheme="majorHAnsi" w:cstheme="majorBidi"/>
      <w:b/>
      <w:bCs/>
      <w:i/>
      <w:iCs/>
      <w:color w:val="727CA3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E5B67"/>
    <w:rPr>
      <w:rFonts w:asciiTheme="majorHAnsi" w:eastAsiaTheme="majorEastAsia" w:hAnsiTheme="majorHAnsi" w:cstheme="majorBidi"/>
      <w:color w:val="363C53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E5B67"/>
    <w:rPr>
      <w:rFonts w:asciiTheme="majorHAnsi" w:eastAsiaTheme="majorEastAsia" w:hAnsiTheme="majorHAnsi" w:cstheme="majorBidi"/>
      <w:i/>
      <w:iCs/>
      <w:color w:val="363C53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E5B67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E5B67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E5B67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styleId="Hypertextovodkaz">
    <w:name w:val="Hyperlink"/>
    <w:basedOn w:val="Standardnpsmoodstavce"/>
    <w:uiPriority w:val="99"/>
    <w:semiHidden/>
    <w:unhideWhenUsed/>
    <w:rsid w:val="002E5B67"/>
    <w:rPr>
      <w:color w:val="B292CA" w:themeColor="hyperlink"/>
      <w:u w:val="single"/>
    </w:rPr>
  </w:style>
  <w:style w:type="character" w:styleId="Zdraznnintenzivn">
    <w:name w:val="Intense Emphasis"/>
    <w:basedOn w:val="Standardnpsmoodstavce"/>
    <w:uiPriority w:val="21"/>
    <w:qFormat/>
    <w:rsid w:val="002E5B67"/>
    <w:rPr>
      <w:b/>
      <w:bCs/>
      <w:i/>
      <w:iCs/>
      <w:smallCaps/>
      <w:color w:val="727CA3" w:themeColor="accent1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2E5B67"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2E5B67"/>
    <w:rPr>
      <w:b/>
      <w:bCs/>
      <w:i/>
      <w:iCs/>
      <w:color w:val="727CA3" w:themeColor="accent1"/>
      <w:sz w:val="20"/>
    </w:rPr>
  </w:style>
  <w:style w:type="character" w:styleId="Odkazintenzivn">
    <w:name w:val="Intense Reference"/>
    <w:basedOn w:val="Standardnpsmoodstavce"/>
    <w:uiPriority w:val="32"/>
    <w:qFormat/>
    <w:rsid w:val="002E5B67"/>
    <w:rPr>
      <w:smallCaps/>
      <w:spacing w:val="5"/>
      <w:u w:val="single"/>
    </w:rPr>
  </w:style>
  <w:style w:type="table" w:customStyle="1" w:styleId="B2LightShadingAccent2">
    <w:name w:val="B2 Light Shading Accent 2"/>
    <w:basedOn w:val="Normlntabulka"/>
    <w:uiPriority w:val="42"/>
    <w:rsid w:val="002E5B67"/>
    <w:pPr>
      <w:spacing w:after="0" w:line="240" w:lineRule="auto"/>
    </w:pPr>
    <w:rPr>
      <w:rFonts w:ascii="Arial" w:hAnsi="Arial"/>
      <w:color w:val="628BAD" w:themeColor="accent2" w:themeShade="BF"/>
    </w:rPr>
    <w:tblPr>
      <w:tblStyleRowBandSize w:val="1"/>
      <w:tblStyleColBandSize w:val="1"/>
      <w:tblInd w:w="0" w:type="dxa"/>
      <w:tblBorders>
        <w:top w:val="single" w:sz="8" w:space="0" w:color="9FB8CD" w:themeColor="accent2"/>
        <w:bottom w:val="single" w:sz="8" w:space="0" w:color="9FB8C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paragraph" w:styleId="Seznamsodrkami">
    <w:name w:val="List Bullet"/>
    <w:basedOn w:val="Normln"/>
    <w:uiPriority w:val="36"/>
    <w:unhideWhenUsed/>
    <w:qFormat/>
    <w:rsid w:val="002E5B67"/>
    <w:pPr>
      <w:numPr>
        <w:numId w:val="11"/>
      </w:numPr>
      <w:spacing w:after="120"/>
      <w:contextualSpacing/>
    </w:pPr>
  </w:style>
  <w:style w:type="paragraph" w:styleId="Seznamsodrkami2">
    <w:name w:val="List Bullet 2"/>
    <w:basedOn w:val="Normln"/>
    <w:uiPriority w:val="36"/>
    <w:unhideWhenUsed/>
    <w:qFormat/>
    <w:rsid w:val="002E5B67"/>
    <w:pPr>
      <w:numPr>
        <w:numId w:val="12"/>
      </w:numPr>
      <w:spacing w:after="120"/>
      <w:contextualSpacing/>
    </w:pPr>
  </w:style>
  <w:style w:type="paragraph" w:styleId="Seznamsodrkami3">
    <w:name w:val="List Bullet 3"/>
    <w:basedOn w:val="Normln"/>
    <w:uiPriority w:val="36"/>
    <w:unhideWhenUsed/>
    <w:qFormat/>
    <w:rsid w:val="002E5B67"/>
    <w:pPr>
      <w:numPr>
        <w:numId w:val="13"/>
      </w:numPr>
      <w:spacing w:after="120"/>
      <w:contextualSpacing/>
    </w:pPr>
  </w:style>
  <w:style w:type="paragraph" w:styleId="Seznamsodrkami4">
    <w:name w:val="List Bullet 4"/>
    <w:basedOn w:val="Normln"/>
    <w:uiPriority w:val="36"/>
    <w:semiHidden/>
    <w:unhideWhenUsed/>
    <w:rsid w:val="002E5B67"/>
    <w:pPr>
      <w:numPr>
        <w:numId w:val="14"/>
      </w:numPr>
      <w:spacing w:after="120"/>
      <w:contextualSpacing/>
    </w:pPr>
  </w:style>
  <w:style w:type="paragraph" w:styleId="Seznamsodrkami5">
    <w:name w:val="List Bullet 5"/>
    <w:basedOn w:val="Normln"/>
    <w:uiPriority w:val="36"/>
    <w:semiHidden/>
    <w:unhideWhenUsed/>
    <w:rsid w:val="002E5B67"/>
    <w:pPr>
      <w:numPr>
        <w:numId w:val="15"/>
      </w:numPr>
      <w:spacing w:after="1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2E5B67"/>
    <w:rPr>
      <w:i/>
      <w:iCs/>
      <w:color w:val="000000" w:themeColor="text1"/>
    </w:rPr>
  </w:style>
  <w:style w:type="character" w:customStyle="1" w:styleId="CitaceChar">
    <w:name w:val="Citace Char"/>
    <w:basedOn w:val="Standardnpsmoodstavce"/>
    <w:link w:val="Citace"/>
    <w:uiPriority w:val="29"/>
    <w:rsid w:val="002E5B67"/>
    <w:rPr>
      <w:i/>
      <w:iCs/>
      <w:color w:val="000000" w:themeColor="text1"/>
      <w:sz w:val="20"/>
    </w:rPr>
  </w:style>
  <w:style w:type="character" w:styleId="Siln">
    <w:name w:val="Strong"/>
    <w:uiPriority w:val="22"/>
    <w:qFormat/>
    <w:rsid w:val="002E5B67"/>
    <w:rPr>
      <w:rFonts w:eastAsiaTheme="minorEastAsia" w:cstheme="minorBidi"/>
      <w:b/>
      <w:bCs/>
      <w:iCs w:val="0"/>
      <w:szCs w:val="20"/>
      <w:lang w:val="cs-CZ"/>
    </w:rPr>
  </w:style>
  <w:style w:type="paragraph" w:styleId="Podtitul">
    <w:name w:val="Subtitle"/>
    <w:basedOn w:val="Normln"/>
    <w:link w:val="PodtitulChar"/>
    <w:uiPriority w:val="11"/>
    <w:semiHidden/>
    <w:unhideWhenUsed/>
    <w:rsid w:val="002E5B67"/>
    <w:pPr>
      <w:numPr>
        <w:ilvl w:val="1"/>
      </w:numPr>
    </w:pPr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semiHidden/>
    <w:rsid w:val="002E5B67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2E5B67"/>
    <w:rPr>
      <w:i/>
      <w:iCs/>
    </w:rPr>
  </w:style>
  <w:style w:type="character" w:styleId="Odkazjemn">
    <w:name w:val="Subtle Reference"/>
    <w:basedOn w:val="Standardnpsmoodstavce"/>
    <w:uiPriority w:val="31"/>
    <w:qFormat/>
    <w:rsid w:val="002E5B67"/>
    <w:rPr>
      <w:smallCaps/>
    </w:rPr>
  </w:style>
  <w:style w:type="paragraph" w:styleId="Nzev">
    <w:name w:val="Title"/>
    <w:basedOn w:val="Normln"/>
    <w:link w:val="NzevChar"/>
    <w:uiPriority w:val="10"/>
    <w:semiHidden/>
    <w:unhideWhenUsed/>
    <w:rsid w:val="002E5B67"/>
    <w:pPr>
      <w:pBdr>
        <w:bottom w:val="single" w:sz="8" w:space="4" w:color="727CA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2E5B67"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2E5B67"/>
    <w:pPr>
      <w:tabs>
        <w:tab w:val="right" w:leader="dot" w:pos="8630"/>
      </w:tabs>
      <w:spacing w:after="40" w:line="240" w:lineRule="auto"/>
    </w:pPr>
    <w:rPr>
      <w:smallCaps/>
      <w:noProof/>
      <w:color w:val="9FB8CD" w:themeColor="accent2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2E5B67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2E5B67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2E5B67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2E5B67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2E5B67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2E5B67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2E5B67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2E5B67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Zhlavvlevo">
    <w:name w:val="Záhlaví vlevo"/>
    <w:basedOn w:val="Zhlav"/>
    <w:uiPriority w:val="35"/>
    <w:unhideWhenUsed/>
    <w:qFormat/>
    <w:rsid w:val="002E5B67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Zpatvlevo">
    <w:name w:val="Zápatí vlevo"/>
    <w:basedOn w:val="Normln"/>
    <w:next w:val="Normln"/>
    <w:uiPriority w:val="35"/>
    <w:unhideWhenUsed/>
    <w:qFormat/>
    <w:rsid w:val="002E5B67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</w:rPr>
  </w:style>
  <w:style w:type="paragraph" w:customStyle="1" w:styleId="Zpatvpravo">
    <w:name w:val="Zápatí vpravo"/>
    <w:basedOn w:val="Zpat"/>
    <w:uiPriority w:val="35"/>
    <w:unhideWhenUsed/>
    <w:qFormat/>
    <w:rsid w:val="002E5B67"/>
    <w:pPr>
      <w:pBdr>
        <w:top w:val="dashed" w:sz="4" w:space="18" w:color="7F7F7F"/>
      </w:pBdr>
      <w:jc w:val="right"/>
    </w:pPr>
    <w:rPr>
      <w:color w:val="7F7F7F" w:themeColor="text1" w:themeTint="80"/>
    </w:rPr>
  </w:style>
  <w:style w:type="paragraph" w:customStyle="1" w:styleId="Zhlavvpravo">
    <w:name w:val="Záhlaví vpravo"/>
    <w:basedOn w:val="Zhlav"/>
    <w:uiPriority w:val="35"/>
    <w:unhideWhenUsed/>
    <w:qFormat/>
    <w:rsid w:val="002E5B67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paragraph" w:customStyle="1" w:styleId="Adresaodeslatele0">
    <w:name w:val="Adresa odesílatele"/>
    <w:basedOn w:val="Bezmezer"/>
    <w:uiPriority w:val="2"/>
    <w:qFormat/>
    <w:rsid w:val="002E5B67"/>
    <w:pPr>
      <w:spacing w:before="200" w:line="276" w:lineRule="auto"/>
      <w:contextualSpacing/>
      <w:jc w:val="right"/>
    </w:pPr>
    <w:rPr>
      <w:color w:val="9FB8CD" w:themeColor="accent2"/>
      <w:sz w:val="18"/>
      <w:szCs w:val="18"/>
    </w:rPr>
  </w:style>
  <w:style w:type="paragraph" w:customStyle="1" w:styleId="Pjemcovojmno">
    <w:name w:val="Příjemcovo jméno"/>
    <w:basedOn w:val="Bezmezer"/>
    <w:uiPriority w:val="1"/>
    <w:qFormat/>
    <w:rsid w:val="002E5B67"/>
    <w:pPr>
      <w:jc w:val="right"/>
    </w:pPr>
    <w:rPr>
      <w:rFonts w:asciiTheme="majorHAnsi" w:eastAsiaTheme="majorEastAsia" w:hAnsiTheme="majorHAnsi" w:cstheme="majorBidi"/>
      <w:noProof/>
      <w:color w:val="525A7D" w:themeColor="accent1" w:themeShade="BF"/>
      <w:sz w:val="36"/>
      <w:szCs w:val="36"/>
    </w:rPr>
  </w:style>
  <w:style w:type="paragraph" w:customStyle="1" w:styleId="Prvnstrnkazhlav">
    <w:name w:val="První stránka záhlaví"/>
    <w:basedOn w:val="Zhlav"/>
    <w:qFormat/>
    <w:rsid w:val="002E5B67"/>
    <w:pPr>
      <w:pBdr>
        <w:bottom w:val="dashed" w:sz="4" w:space="18" w:color="7F7F7F"/>
      </w:pBdr>
      <w:spacing w:line="396" w:lineRule="auto"/>
    </w:pPr>
    <w:rPr>
      <w:color w:val="7F7F7F" w:themeColor="text1" w:themeTint="80"/>
    </w:rPr>
  </w:style>
  <w:style w:type="paragraph" w:customStyle="1" w:styleId="Textdata">
    <w:name w:val="Text data"/>
    <w:basedOn w:val="Normln"/>
    <w:uiPriority w:val="35"/>
    <w:rsid w:val="002E5B67"/>
    <w:pPr>
      <w:spacing w:after="0"/>
      <w:contextualSpacing/>
    </w:pPr>
    <w:rPr>
      <w:color w:val="000000" w:themeColor="text1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8F49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zis\Application%20Data\Microsoft\Templates\Letter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467098F31DD4BA9883DE7062D2692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2B7110-CA06-42DD-8C2E-AF54E722645A}"/>
      </w:docPartPr>
      <w:docPartBody>
        <w:p w:rsidR="0019438B" w:rsidRDefault="00EE2CE9">
          <w:pPr>
            <w:pStyle w:val="6467098F31DD4BA9883DE7062D26922D"/>
          </w:pPr>
          <w:r>
            <w:rPr>
              <w:color w:val="4F81BD" w:themeColor="accent1"/>
            </w:rPr>
            <w:t>[Zadejte jméno odesílatele.]</w:t>
          </w:r>
        </w:p>
      </w:docPartBody>
    </w:docPart>
    <w:docPart>
      <w:docPartPr>
        <w:name w:val="EA41A12CC0234788BABB5D52BC185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4F3DDC-4089-4702-ABB9-DA97B631A2CF}"/>
      </w:docPartPr>
      <w:docPartBody>
        <w:p w:rsidR="0019438B" w:rsidRDefault="00EE2CE9">
          <w:pPr>
            <w:pStyle w:val="EA41A12CC0234788BABB5D52BC185ACF"/>
          </w:pPr>
          <w:r>
            <w:t>[Zadejte jméno odesílatele.]</w:t>
          </w:r>
        </w:p>
      </w:docPartBody>
    </w:docPart>
    <w:docPart>
      <w:docPartPr>
        <w:name w:val="710D4336023341738D8F9669A258E8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7A2D0-9BFE-4E2D-9B47-2E2D00FF92F5}"/>
      </w:docPartPr>
      <w:docPartBody>
        <w:p w:rsidR="0019438B" w:rsidRDefault="00EE2CE9">
          <w:pPr>
            <w:pStyle w:val="710D4336023341738D8F9669A258E84C"/>
          </w:pPr>
          <w:r>
            <w:rPr>
              <w:color w:val="808080" w:themeColor="background1" w:themeShade="80"/>
            </w:rPr>
            <w:t xml:space="preserve">     </w:t>
          </w:r>
        </w:p>
      </w:docPartBody>
    </w:docPart>
    <w:docPart>
      <w:docPartPr>
        <w:name w:val="4275E997C0B84211BCBF08F1C5F00A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3B1E4E-A4E7-4F9D-9A57-CAD0B191C60D}"/>
      </w:docPartPr>
      <w:docPartBody>
        <w:p w:rsidR="0019438B" w:rsidRDefault="00EE2CE9">
          <w:pPr>
            <w:pStyle w:val="4275E997C0B84211BCBF08F1C5F00A85"/>
          </w:pPr>
          <w:r>
            <w:rPr>
              <w:color w:val="808080" w:themeColor="background1" w:themeShade="80"/>
            </w:rPr>
            <w:t xml:space="preserve">     </w:t>
          </w:r>
        </w:p>
      </w:docPartBody>
    </w:docPart>
    <w:docPart>
      <w:docPartPr>
        <w:name w:val="B92AD0E8CAA744C89D11F81456CCB5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7B9710-23A2-47F0-B1DA-EC7225A748BD}"/>
      </w:docPartPr>
      <w:docPartBody>
        <w:p w:rsidR="00B268B6" w:rsidRDefault="0019438B" w:rsidP="0019438B">
          <w:pPr>
            <w:pStyle w:val="B92AD0E8CAA744C89D11F81456CCB5C1"/>
          </w:pPr>
          <w:r>
            <w:t>[Vyberte datum]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altName w:val="Segoe UI"/>
    <w:panose1 w:val="020B0502020104020203"/>
    <w:charset w:val="EE"/>
    <w:family w:val="swiss"/>
    <w:pitch w:val="variable"/>
    <w:sig w:usb0="00000001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E2CE9"/>
    <w:rsid w:val="0012392C"/>
    <w:rsid w:val="0019438B"/>
    <w:rsid w:val="008C4559"/>
    <w:rsid w:val="00B268B6"/>
    <w:rsid w:val="00EE2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438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53258020E9074D65A826AA98241049B8">
    <w:name w:val="53258020E9074D65A826AA98241049B8"/>
    <w:rsid w:val="0019438B"/>
  </w:style>
  <w:style w:type="paragraph" w:customStyle="1" w:styleId="6727FBB4431C48E5BE3E52049ABB9864">
    <w:name w:val="6727FBB4431C48E5BE3E52049ABB9864"/>
    <w:rsid w:val="0019438B"/>
  </w:style>
  <w:style w:type="paragraph" w:customStyle="1" w:styleId="4BD833DA7A324D6C8B4E0886BE61F6A6">
    <w:name w:val="4BD833DA7A324D6C8B4E0886BE61F6A6"/>
    <w:rsid w:val="0019438B"/>
  </w:style>
  <w:style w:type="paragraph" w:customStyle="1" w:styleId="6467098F31DD4BA9883DE7062D26922D">
    <w:name w:val="6467098F31DD4BA9883DE7062D26922D"/>
    <w:rsid w:val="0019438B"/>
  </w:style>
  <w:style w:type="paragraph" w:customStyle="1" w:styleId="7FFFC210FEE34FB9B9FF670C39FF9083">
    <w:name w:val="7FFFC210FEE34FB9B9FF670C39FF9083"/>
    <w:rsid w:val="0019438B"/>
  </w:style>
  <w:style w:type="paragraph" w:customStyle="1" w:styleId="BDA84EB67E2D460FA806A3F7C8A613B4">
    <w:name w:val="BDA84EB67E2D460FA806A3F7C8A613B4"/>
    <w:rsid w:val="0019438B"/>
  </w:style>
  <w:style w:type="character" w:styleId="Zstupntext">
    <w:name w:val="Placeholder Text"/>
    <w:basedOn w:val="Standardnpsmoodstavce"/>
    <w:uiPriority w:val="99"/>
    <w:unhideWhenUsed/>
    <w:rsid w:val="0019438B"/>
    <w:rPr>
      <w:rFonts w:eastAsiaTheme="minorEastAsia" w:cstheme="minorBidi"/>
      <w:bCs w:val="0"/>
      <w:iCs w:val="0"/>
      <w:color w:val="808080"/>
      <w:szCs w:val="20"/>
      <w:lang w:val="cs-CZ"/>
    </w:rPr>
  </w:style>
  <w:style w:type="paragraph" w:customStyle="1" w:styleId="BACABC7C8EBB472C83A9C726638B70DE">
    <w:name w:val="BACABC7C8EBB472C83A9C726638B70DE"/>
    <w:rsid w:val="0019438B"/>
  </w:style>
  <w:style w:type="paragraph" w:customStyle="1" w:styleId="97A208DAA09A4FF5B4014F500ED5C8F1">
    <w:name w:val="97A208DAA09A4FF5B4014F500ED5C8F1"/>
    <w:rsid w:val="0019438B"/>
  </w:style>
  <w:style w:type="paragraph" w:customStyle="1" w:styleId="441B2E1BDFD04BB4837D9C7BD7385F4E">
    <w:name w:val="441B2E1BDFD04BB4837D9C7BD7385F4E"/>
    <w:rsid w:val="0019438B"/>
  </w:style>
  <w:style w:type="paragraph" w:customStyle="1" w:styleId="EA41A12CC0234788BABB5D52BC185ACF">
    <w:name w:val="EA41A12CC0234788BABB5D52BC185ACF"/>
    <w:rsid w:val="0019438B"/>
  </w:style>
  <w:style w:type="paragraph" w:customStyle="1" w:styleId="C4E73BECD2F8410BAA3BF1DD14BD2D76">
    <w:name w:val="C4E73BECD2F8410BAA3BF1DD14BD2D76"/>
    <w:rsid w:val="0019438B"/>
  </w:style>
  <w:style w:type="paragraph" w:customStyle="1" w:styleId="F595059AAEA94BFDA1D77E494EEB6312">
    <w:name w:val="F595059AAEA94BFDA1D77E494EEB6312"/>
    <w:rsid w:val="0019438B"/>
  </w:style>
  <w:style w:type="paragraph" w:customStyle="1" w:styleId="F40C9C4F86454DB4816191C02A7CDA3F">
    <w:name w:val="F40C9C4F86454DB4816191C02A7CDA3F"/>
    <w:rsid w:val="0019438B"/>
  </w:style>
  <w:style w:type="paragraph" w:customStyle="1" w:styleId="710D4336023341738D8F9669A258E84C">
    <w:name w:val="710D4336023341738D8F9669A258E84C"/>
    <w:rsid w:val="0019438B"/>
  </w:style>
  <w:style w:type="paragraph" w:customStyle="1" w:styleId="4275E997C0B84211BCBF08F1C5F00A85">
    <w:name w:val="4275E997C0B84211BCBF08F1C5F00A85"/>
    <w:rsid w:val="0019438B"/>
  </w:style>
  <w:style w:type="paragraph" w:customStyle="1" w:styleId="B92AD0E8CAA744C89D11F81456CCB5C1">
    <w:name w:val="B92AD0E8CAA744C89D11F81456CCB5C1"/>
    <w:rsid w:val="0019438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2007-09-27T00:00:00</PublishDate>
  <Abstract/>
  <CompanyAddress/>
  <CompanyPhone/>
  <CompanyFax/>
  <CompanyEmail/>
</CoverPageProperties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3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22111E0-E601-405A-A8CC-A455F4987CA9}">
  <ds:schemaRefs>
    <ds:schemaRef ds:uri="http://schemas.microsoft.com/office/2006/customDocumentInformationPanel"/>
  </ds:schemaRefs>
</ds:datastoreItem>
</file>

<file path=customXml/itemProps3.xml><?xml version="1.0" encoding="utf-8"?>
<ds:datastoreItem xmlns:ds="http://schemas.openxmlformats.org/officeDocument/2006/customXml" ds:itemID="{9E45F724-1C19-43E8-AA8D-805D99115A37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Letter(2)</Template>
  <TotalTime>16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Šatník</dc:creator>
  <cp:lastModifiedBy>Robert</cp:lastModifiedBy>
  <cp:revision>6</cp:revision>
  <cp:lastPrinted>2007-09-27T11:25:00Z</cp:lastPrinted>
  <dcterms:created xsi:type="dcterms:W3CDTF">2007-09-18T17:28:00Z</dcterms:created>
  <dcterms:modified xsi:type="dcterms:W3CDTF">2007-09-27T11:25:00Z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1029</vt:i4>
  </property>
  <property fmtid="{D5CDD505-2E9C-101B-9397-08002B2CF9AE}" pid="3" name="_Version">
    <vt:lpwstr>0809</vt:lpwstr>
  </property>
  <property fmtid="{D5CDD505-2E9C-101B-9397-08002B2CF9AE}" pid="4" name="_TemplateID">
    <vt:lpwstr>TC101927521029</vt:lpwstr>
  </property>
</Properties>
</file>